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9564BE" w14:textId="77777777" w:rsidR="008A647B" w:rsidRDefault="00000000">
      <w:r>
        <w:t>[Imię i Nazwisko]</w:t>
      </w:r>
    </w:p>
    <w:p w14:paraId="65468897" w14:textId="77777777" w:rsidR="008A647B" w:rsidRDefault="00000000">
      <w:r>
        <w:t>[Adres zamieszkania]</w:t>
      </w:r>
    </w:p>
    <w:p w14:paraId="5DF2F234" w14:textId="77777777" w:rsidR="008A647B" w:rsidRDefault="00000000">
      <w:r>
        <w:t>[Kod pocztowy, Miejscowość]</w:t>
      </w:r>
    </w:p>
    <w:p w14:paraId="4C429D91" w14:textId="77777777" w:rsidR="008A647B" w:rsidRDefault="00000000">
      <w:r>
        <w:t>[Adres e-mail – opcjonalnie]</w:t>
      </w:r>
    </w:p>
    <w:p w14:paraId="32A39400" w14:textId="77777777" w:rsidR="008A647B" w:rsidRDefault="008A647B"/>
    <w:p w14:paraId="4871930D" w14:textId="77777777" w:rsidR="008A647B" w:rsidRDefault="008A647B"/>
    <w:p w14:paraId="48232566" w14:textId="77777777" w:rsidR="008A647B" w:rsidRDefault="00000000">
      <w:pPr>
        <w:jc w:val="right"/>
      </w:pPr>
      <w:r>
        <w:t>[Miejscowość], dnia [dd.mm.rrrr]</w:t>
      </w:r>
    </w:p>
    <w:p w14:paraId="075EA56E" w14:textId="77777777" w:rsidR="008A647B" w:rsidRDefault="008A647B"/>
    <w:p w14:paraId="54FD2B9A" w14:textId="77777777" w:rsidR="008A647B" w:rsidRDefault="00000000">
      <w:pPr>
        <w:jc w:val="right"/>
      </w:pPr>
      <w:r>
        <w:t>[Nazwa firmy windykacyjnej / wierzyciela]</w:t>
      </w:r>
    </w:p>
    <w:p w14:paraId="0F7E8718" w14:textId="77777777" w:rsidR="008A647B" w:rsidRDefault="00000000">
      <w:pPr>
        <w:jc w:val="right"/>
      </w:pPr>
      <w:r>
        <w:t>[Adres firmy]</w:t>
      </w:r>
    </w:p>
    <w:p w14:paraId="04115686" w14:textId="77777777" w:rsidR="008A647B" w:rsidRDefault="00000000">
      <w:pPr>
        <w:jc w:val="right"/>
      </w:pPr>
      <w:r>
        <w:t>[Kod pocztowy, Miejscowość]</w:t>
      </w:r>
    </w:p>
    <w:p w14:paraId="28310C00" w14:textId="77777777" w:rsidR="008A647B" w:rsidRDefault="008A647B"/>
    <w:p w14:paraId="7CA6341D" w14:textId="77777777" w:rsidR="008A647B" w:rsidRDefault="00000000">
      <w:pPr>
        <w:jc w:val="center"/>
      </w:pPr>
      <w:r>
        <w:rPr>
          <w:b/>
        </w:rPr>
        <w:t>WNIOSEK O ZAWARCIE UGODY Z PROPOZYCJĄ ROZŁOŻENIA ZADŁUŻENIA NA RATY</w:t>
      </w:r>
    </w:p>
    <w:p w14:paraId="0F2A2DC1" w14:textId="77777777" w:rsidR="008A647B" w:rsidRDefault="008A647B"/>
    <w:p w14:paraId="602A0A45" w14:textId="77777777" w:rsidR="008A647B" w:rsidRDefault="00000000">
      <w:r>
        <w:t>Szanowni Państwo,</w:t>
      </w:r>
    </w:p>
    <w:p w14:paraId="47D8EC02" w14:textId="77777777" w:rsidR="008A647B" w:rsidRDefault="008A647B"/>
    <w:p w14:paraId="67E2D4A0" w14:textId="77777777" w:rsidR="008A647B" w:rsidRDefault="00000000">
      <w:r>
        <w:t>zwracam się do Państwa z prośbą o zawarcie ugody dotyczącej spłaty pozostałego zadłużenia. Moim celem jest uregulowanie zobowiązania w sposób systematyczny, realny i dopasowany do moich aktualnych możliwości finansowych. Proszę o rozważenie poniższej propozycji.</w:t>
      </w:r>
    </w:p>
    <w:p w14:paraId="0403FE68" w14:textId="77777777" w:rsidR="008A647B" w:rsidRDefault="008A647B"/>
    <w:p w14:paraId="28438E0F" w14:textId="77777777" w:rsidR="008A647B" w:rsidRDefault="00000000">
      <w:r>
        <w:rPr>
          <w:b/>
        </w:rPr>
        <w:t>PROPONOWANE WARUNKI UGODY:</w:t>
      </w:r>
    </w:p>
    <w:p w14:paraId="42ADAAB8" w14:textId="77777777" w:rsidR="008A647B" w:rsidRDefault="008A647B"/>
    <w:p w14:paraId="1B7B2372" w14:textId="77777777" w:rsidR="008A647B" w:rsidRDefault="00000000">
      <w:r>
        <w:t>1. Rozłożenie pozostałego zadłużenia na [liczba] równych rat miesięcznych.</w:t>
      </w:r>
    </w:p>
    <w:p w14:paraId="5E0B94A5" w14:textId="77777777" w:rsidR="008A647B" w:rsidRDefault="00000000">
      <w:r>
        <w:t>2. Pierwsza rata płatna do dnia [data].</w:t>
      </w:r>
    </w:p>
    <w:p w14:paraId="7D525BAC" w14:textId="77777777" w:rsidR="008A647B" w:rsidRDefault="00000000">
      <w:r>
        <w:t>3. Kolejne raty płatne do dnia [data] każdego miesiąca.</w:t>
      </w:r>
    </w:p>
    <w:p w14:paraId="5B93DE9A" w14:textId="77777777" w:rsidR="008A647B" w:rsidRDefault="00000000">
      <w:r>
        <w:lastRenderedPageBreak/>
        <w:t>4. Rezygnacja z dodatkowych opłat i kosztów windykacyjnych.</w:t>
      </w:r>
    </w:p>
    <w:p w14:paraId="52CFA35E" w14:textId="77777777" w:rsidR="008A647B" w:rsidRDefault="00000000">
      <w:r>
        <w:t>5. Wstrzymanie dalszych działań windykacyjnych oraz kierowania sprawy do sądu w czasie rozpatrywania wniosku i trwania ugody.</w:t>
      </w:r>
    </w:p>
    <w:p w14:paraId="02BB3CCC" w14:textId="77777777" w:rsidR="008A647B" w:rsidRDefault="008A647B"/>
    <w:p w14:paraId="641803F2" w14:textId="77777777" w:rsidR="008A647B" w:rsidRDefault="00000000">
      <w:r>
        <w:rPr>
          <w:b/>
        </w:rPr>
        <w:t>UZASADNIENIE:</w:t>
      </w:r>
    </w:p>
    <w:p w14:paraId="085C50B5" w14:textId="77777777" w:rsidR="008A647B" w:rsidRDefault="008A647B"/>
    <w:p w14:paraId="5890E88C" w14:textId="77777777" w:rsidR="008A647B" w:rsidRDefault="00000000">
      <w:r>
        <w:t>.......................................................................................................................</w:t>
      </w:r>
    </w:p>
    <w:p w14:paraId="4A3636EC" w14:textId="77777777" w:rsidR="008A647B" w:rsidRDefault="00000000">
      <w:r>
        <w:t>.......................................................................................................................</w:t>
      </w:r>
    </w:p>
    <w:p w14:paraId="1CE5E370" w14:textId="77777777" w:rsidR="008A647B" w:rsidRDefault="00000000">
      <w:r>
        <w:t>.......................................................................................................................</w:t>
      </w:r>
    </w:p>
    <w:p w14:paraId="3A530226" w14:textId="77777777" w:rsidR="008A647B" w:rsidRDefault="00000000">
      <w:r>
        <w:t>.......................................................................................................................</w:t>
      </w:r>
    </w:p>
    <w:p w14:paraId="1D864A11" w14:textId="77777777" w:rsidR="008A647B" w:rsidRDefault="00000000">
      <w:r>
        <w:t>.......................................................................................................................</w:t>
      </w:r>
    </w:p>
    <w:p w14:paraId="43D434FC" w14:textId="77777777" w:rsidR="008A647B" w:rsidRDefault="00000000">
      <w:r>
        <w:t>.......................................................................................................................</w:t>
      </w:r>
    </w:p>
    <w:p w14:paraId="3F0173F9" w14:textId="77777777" w:rsidR="008A647B" w:rsidRDefault="00000000">
      <w:r>
        <w:t>.......................................................................................................................</w:t>
      </w:r>
    </w:p>
    <w:p w14:paraId="35CAFBC9" w14:textId="77777777" w:rsidR="008A647B" w:rsidRDefault="008A647B"/>
    <w:p w14:paraId="472A302D" w14:textId="77777777" w:rsidR="008A647B" w:rsidRDefault="00000000">
      <w:r>
        <w:rPr>
          <w:b/>
        </w:rPr>
        <w:t>PROSZĘ O:</w:t>
      </w:r>
    </w:p>
    <w:p w14:paraId="3887063D" w14:textId="77777777" w:rsidR="008A647B" w:rsidRDefault="008A647B"/>
    <w:p w14:paraId="2F072E79" w14:textId="77777777" w:rsidR="008A647B" w:rsidRDefault="00000000">
      <w:r>
        <w:t>- pozytywne rozpatrzenie wniosku,</w:t>
      </w:r>
    </w:p>
    <w:p w14:paraId="418EA968" w14:textId="77777777" w:rsidR="008A647B" w:rsidRDefault="00000000">
      <w:r>
        <w:t>- potwierdzenie przyjęcia pisma,</w:t>
      </w:r>
    </w:p>
    <w:p w14:paraId="1905BF45" w14:textId="77777777" w:rsidR="008A647B" w:rsidRDefault="00000000">
      <w:r>
        <w:t>- wskazanie osoby odpowiedzialnej za kontakt w sprawie ugody,</w:t>
      </w:r>
    </w:p>
    <w:p w14:paraId="0C876E4B" w14:textId="77777777" w:rsidR="008A647B" w:rsidRDefault="00000000">
      <w:r>
        <w:t>- przedstawienie Państwa propozycji w ciągu 7 dni.</w:t>
      </w:r>
    </w:p>
    <w:p w14:paraId="429EFDE0" w14:textId="77777777" w:rsidR="008A647B" w:rsidRDefault="008A647B"/>
    <w:p w14:paraId="50F31958" w14:textId="4AA22AC7" w:rsidR="008A647B" w:rsidRDefault="00000000" w:rsidP="00F41542">
      <w:pPr>
        <w:jc w:val="right"/>
      </w:pPr>
      <w:r>
        <w:t xml:space="preserve">Z </w:t>
      </w:r>
      <w:proofErr w:type="spellStart"/>
      <w:r>
        <w:t>poważaniem</w:t>
      </w:r>
      <w:proofErr w:type="spellEnd"/>
      <w:r>
        <w:t>,</w:t>
      </w:r>
    </w:p>
    <w:p w14:paraId="192013DF" w14:textId="77777777" w:rsidR="008A647B" w:rsidRDefault="00000000">
      <w:pPr>
        <w:jc w:val="right"/>
      </w:pPr>
      <w:r>
        <w:t>[Imię i nazwisko]</w:t>
      </w:r>
    </w:p>
    <w:p w14:paraId="7A4F3EEA" w14:textId="77777777" w:rsidR="00F41542" w:rsidRDefault="00F41542">
      <w:pPr>
        <w:jc w:val="right"/>
      </w:pPr>
    </w:p>
    <w:p w14:paraId="7EA70FC0" w14:textId="77777777" w:rsidR="008A647B" w:rsidRDefault="008A647B"/>
    <w:p w14:paraId="6A142C5D" w14:textId="77777777" w:rsidR="008A647B" w:rsidRDefault="00000000">
      <w:r>
        <w:rPr>
          <w:b/>
        </w:rPr>
        <w:lastRenderedPageBreak/>
        <w:t>ZASTRZEŻENIE PRAWNE</w:t>
      </w:r>
    </w:p>
    <w:p w14:paraId="22F6D01E" w14:textId="77777777" w:rsidR="008A647B" w:rsidRDefault="008A647B"/>
    <w:p w14:paraId="719ACAB0" w14:textId="77777777" w:rsidR="008A647B" w:rsidRDefault="00000000">
      <w:r>
        <w:t>Niniejsze pismo nie stanowi uznania długu w całości ani w części. Jest wyłącznie propozycją polubownego rozwiązania sprawy poprzez zawarcie ugody. W przypadku braku odpowiedzi zastrzegam sobie możliwość wystąpienia do Rzecznika Finansowego lub innych właściwych organów.</w:t>
      </w:r>
    </w:p>
    <w:sectPr w:rsidR="008A647B" w:rsidSect="00034616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anumerowana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anumerowana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apunktowana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apunktowan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15853505">
    <w:abstractNumId w:val="8"/>
  </w:num>
  <w:num w:numId="2" w16cid:durableId="2088383367">
    <w:abstractNumId w:val="6"/>
  </w:num>
  <w:num w:numId="3" w16cid:durableId="1549681362">
    <w:abstractNumId w:val="5"/>
  </w:num>
  <w:num w:numId="4" w16cid:durableId="440271758">
    <w:abstractNumId w:val="4"/>
  </w:num>
  <w:num w:numId="5" w16cid:durableId="1335036078">
    <w:abstractNumId w:val="7"/>
  </w:num>
  <w:num w:numId="6" w16cid:durableId="840201485">
    <w:abstractNumId w:val="3"/>
  </w:num>
  <w:num w:numId="7" w16cid:durableId="2118595663">
    <w:abstractNumId w:val="2"/>
  </w:num>
  <w:num w:numId="8" w16cid:durableId="93138155">
    <w:abstractNumId w:val="1"/>
  </w:num>
  <w:num w:numId="9" w16cid:durableId="5190088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3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8A647B"/>
    <w:rsid w:val="00AA1D8D"/>
    <w:rsid w:val="00AE5FB0"/>
    <w:rsid w:val="00B47730"/>
    <w:rsid w:val="00CB0664"/>
    <w:rsid w:val="00F41542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DE56AEB"/>
  <w14:defaultImageDpi w14:val="300"/>
  <w15:docId w15:val="{51547D16-AC8B-FA4B-8C61-66E2664DF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693F"/>
    <w:rPr>
      <w:rFonts w:ascii="Cambria" w:hAnsi="Cambria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18BF"/>
  </w:style>
  <w:style w:type="paragraph" w:styleId="Stopka">
    <w:name w:val="footer"/>
    <w:basedOn w:val="Normalny"/>
    <w:link w:val="Stopka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18BF"/>
  </w:style>
  <w:style w:type="paragraph" w:styleId="Bezodstpw">
    <w:name w:val="No Spacing"/>
    <w:uiPriority w:val="1"/>
    <w:qFormat/>
    <w:rsid w:val="00FC693F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ytu">
    <w:name w:val="Title"/>
    <w:basedOn w:val="Normalny"/>
    <w:next w:val="Normalny"/>
    <w:link w:val="TytuZnak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kapitzlist">
    <w:name w:val="List Paragraph"/>
    <w:basedOn w:val="Normalny"/>
    <w:uiPriority w:val="34"/>
    <w:qFormat/>
    <w:rsid w:val="00FC693F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AA1D8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A1D8D"/>
  </w:style>
  <w:style w:type="paragraph" w:styleId="Tekstpodstawowy2">
    <w:name w:val="Body Text 2"/>
    <w:basedOn w:val="Normalny"/>
    <w:link w:val="Tekstpodstawowy2Znak"/>
    <w:uiPriority w:val="99"/>
    <w:unhideWhenUsed/>
    <w:rsid w:val="00AA1D8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A1D8D"/>
  </w:style>
  <w:style w:type="paragraph" w:styleId="Tekstpodstawowy3">
    <w:name w:val="Body Text 3"/>
    <w:basedOn w:val="Normalny"/>
    <w:link w:val="Tekstpodstawowy3Znak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A1D8D"/>
    <w:rPr>
      <w:sz w:val="16"/>
      <w:szCs w:val="16"/>
    </w:rPr>
  </w:style>
  <w:style w:type="paragraph" w:styleId="Lista">
    <w:name w:val="List"/>
    <w:basedOn w:val="Normalny"/>
    <w:uiPriority w:val="99"/>
    <w:unhideWhenUsed/>
    <w:rsid w:val="00AA1D8D"/>
    <w:pPr>
      <w:ind w:left="360" w:hanging="360"/>
      <w:contextualSpacing/>
    </w:pPr>
  </w:style>
  <w:style w:type="paragraph" w:styleId="Lista2">
    <w:name w:val="List 2"/>
    <w:basedOn w:val="Normalny"/>
    <w:uiPriority w:val="99"/>
    <w:unhideWhenUsed/>
    <w:rsid w:val="00326F90"/>
    <w:pPr>
      <w:ind w:left="720" w:hanging="360"/>
      <w:contextualSpacing/>
    </w:pPr>
  </w:style>
  <w:style w:type="paragraph" w:styleId="Lista3">
    <w:name w:val="List 3"/>
    <w:basedOn w:val="Normalny"/>
    <w:uiPriority w:val="99"/>
    <w:unhideWhenUsed/>
    <w:rsid w:val="00326F90"/>
    <w:pPr>
      <w:ind w:left="1080" w:hanging="360"/>
      <w:contextualSpacing/>
    </w:pPr>
  </w:style>
  <w:style w:type="paragraph" w:styleId="Listapunktowana">
    <w:name w:val="List Bullet"/>
    <w:basedOn w:val="Normalny"/>
    <w:uiPriority w:val="99"/>
    <w:unhideWhenUsed/>
    <w:rsid w:val="00326F90"/>
    <w:pPr>
      <w:numPr>
        <w:numId w:val="1"/>
      </w:numPr>
      <w:contextualSpacing/>
    </w:pPr>
  </w:style>
  <w:style w:type="paragraph" w:styleId="Listapunktowana2">
    <w:name w:val="List Bullet 2"/>
    <w:basedOn w:val="Normalny"/>
    <w:uiPriority w:val="99"/>
    <w:unhideWhenUsed/>
    <w:rsid w:val="00326F90"/>
    <w:pPr>
      <w:numPr>
        <w:numId w:val="2"/>
      </w:numPr>
      <w:contextualSpacing/>
    </w:pPr>
  </w:style>
  <w:style w:type="paragraph" w:styleId="Listapunktowana3">
    <w:name w:val="List Bullet 3"/>
    <w:basedOn w:val="Normalny"/>
    <w:uiPriority w:val="99"/>
    <w:unhideWhenUsed/>
    <w:rsid w:val="00326F90"/>
    <w:pPr>
      <w:numPr>
        <w:numId w:val="3"/>
      </w:numPr>
      <w:contextualSpacing/>
    </w:pPr>
  </w:style>
  <w:style w:type="paragraph" w:styleId="Listanumerowana">
    <w:name w:val="List Number"/>
    <w:basedOn w:val="Normalny"/>
    <w:uiPriority w:val="99"/>
    <w:unhideWhenUsed/>
    <w:rsid w:val="00326F90"/>
    <w:pPr>
      <w:numPr>
        <w:numId w:val="5"/>
      </w:numPr>
      <w:contextualSpacing/>
    </w:pPr>
  </w:style>
  <w:style w:type="paragraph" w:styleId="Listanumerowana2">
    <w:name w:val="List Number 2"/>
    <w:basedOn w:val="Normalny"/>
    <w:uiPriority w:val="99"/>
    <w:unhideWhenUsed/>
    <w:rsid w:val="0029639D"/>
    <w:pPr>
      <w:numPr>
        <w:numId w:val="6"/>
      </w:numPr>
      <w:contextualSpacing/>
    </w:pPr>
  </w:style>
  <w:style w:type="paragraph" w:styleId="Listanumerowana3">
    <w:name w:val="List Number 3"/>
    <w:basedOn w:val="Normalny"/>
    <w:uiPriority w:val="99"/>
    <w:unhideWhenUsed/>
    <w:rsid w:val="0029639D"/>
    <w:pPr>
      <w:numPr>
        <w:numId w:val="7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29639D"/>
    <w:pPr>
      <w:spacing w:after="120"/>
      <w:ind w:left="360"/>
      <w:contextualSpacing/>
    </w:pPr>
  </w:style>
  <w:style w:type="paragraph" w:styleId="Lista-kontynuacja2">
    <w:name w:val="List Continue 2"/>
    <w:basedOn w:val="Normalny"/>
    <w:uiPriority w:val="99"/>
    <w:unhideWhenUsed/>
    <w:rsid w:val="0029639D"/>
    <w:pPr>
      <w:spacing w:after="120"/>
      <w:ind w:left="720"/>
      <w:contextualSpacing/>
    </w:pPr>
  </w:style>
  <w:style w:type="paragraph" w:styleId="Lista-kontynuacja3">
    <w:name w:val="List Continue 3"/>
    <w:basedOn w:val="Normalny"/>
    <w:uiPriority w:val="99"/>
    <w:unhideWhenUsed/>
    <w:rsid w:val="0029639D"/>
    <w:pPr>
      <w:spacing w:after="120"/>
      <w:ind w:left="1080"/>
      <w:contextualSpacing/>
    </w:pPr>
  </w:style>
  <w:style w:type="paragraph" w:styleId="Tekstmakra">
    <w:name w:val="macro"/>
    <w:link w:val="TekstmakraZnak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kstmakraZnak">
    <w:name w:val="Tekst makra Znak"/>
    <w:basedOn w:val="Domylnaczcionkaakapitu"/>
    <w:link w:val="Tekstmakra"/>
    <w:uiPriority w:val="99"/>
    <w:rsid w:val="0029639D"/>
    <w:rPr>
      <w:rFonts w:ascii="Courier" w:hAnsi="Courier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rsid w:val="00FC693F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FC693F"/>
    <w:rPr>
      <w:i/>
      <w:iCs/>
      <w:color w:val="000000" w:themeColor="tex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FC693F"/>
    <w:rPr>
      <w:b/>
      <w:bCs/>
    </w:rPr>
  </w:style>
  <w:style w:type="character" w:styleId="Uwydatnienie">
    <w:name w:val="Emphasis"/>
    <w:basedOn w:val="Domylnaczcionkaakapitu"/>
    <w:uiPriority w:val="20"/>
    <w:qFormat/>
    <w:rsid w:val="00FC693F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C693F"/>
    <w:rPr>
      <w:b/>
      <w:bCs/>
      <w:i/>
      <w:iCs/>
      <w:color w:val="4F81BD" w:themeColor="accent1"/>
    </w:rPr>
  </w:style>
  <w:style w:type="character" w:styleId="Wyrnieniedelikatne">
    <w:name w:val="Subtle Emphasis"/>
    <w:basedOn w:val="Domylnaczcionkaakapitu"/>
    <w:uiPriority w:val="19"/>
    <w:qFormat/>
    <w:rsid w:val="00FC693F"/>
    <w:rPr>
      <w:i/>
      <w:iCs/>
      <w:color w:val="808080" w:themeColor="text1" w:themeTint="7F"/>
    </w:rPr>
  </w:style>
  <w:style w:type="character" w:styleId="Wyrnienieintensywne">
    <w:name w:val="Intense Emphasis"/>
    <w:basedOn w:val="Domylnaczcionkaakapitu"/>
    <w:uiPriority w:val="21"/>
    <w:qFormat/>
    <w:rsid w:val="00FC693F"/>
    <w:rPr>
      <w:b/>
      <w:bCs/>
      <w:i/>
      <w:iCs/>
      <w:color w:val="4F81BD" w:themeColor="accent1"/>
    </w:rPr>
  </w:style>
  <w:style w:type="character" w:styleId="Odwoaniedelikatne">
    <w:name w:val="Subtle Reference"/>
    <w:basedOn w:val="Domylnaczcionkaakapitu"/>
    <w:uiPriority w:val="31"/>
    <w:qFormat/>
    <w:rsid w:val="00FC693F"/>
    <w:rPr>
      <w:smallCaps/>
      <w:color w:val="C0504D" w:themeColor="accent2"/>
      <w:u w:val="single"/>
    </w:rPr>
  </w:style>
  <w:style w:type="character" w:styleId="Odwoanieintensywne">
    <w:name w:val="Intense Reference"/>
    <w:basedOn w:val="Domylnaczcionkaakapitu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FC693F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C693F"/>
    <w:pPr>
      <w:outlineLvl w:val="9"/>
    </w:pPr>
  </w:style>
  <w:style w:type="table" w:styleId="Tabela-Siatka">
    <w:name w:val="Table Grid"/>
    <w:basedOn w:val="Standardowy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">
    <w:name w:val="Light Shading"/>
    <w:basedOn w:val="Standardowy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Jasnecieniowanieakcent1">
    <w:name w:val="Light Shading Accent 1"/>
    <w:basedOn w:val="Standardowy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Jasnecieniowanieakcent2">
    <w:name w:val="Light Shading Accent 2"/>
    <w:basedOn w:val="Standardowy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Jasnecieniowanieakcent3">
    <w:name w:val="Light Shading Accent 3"/>
    <w:basedOn w:val="Standardowy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Jasnecieniowanieakcent4">
    <w:name w:val="Light Shading Accent 4"/>
    <w:basedOn w:val="Standardowy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Jasnecieniowanieakcent5">
    <w:name w:val="Light Shading Accent 5"/>
    <w:basedOn w:val="Standardowy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Jasnecieniowanieakcent6">
    <w:name w:val="Light Shading Accent 6"/>
    <w:basedOn w:val="Standardowy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Jasnalista">
    <w:name w:val="Light List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Jasnalistaakcent1">
    <w:name w:val="Light List Accent 1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Jasnalistaakcent2">
    <w:name w:val="Light List Accent 2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Jasnalistaakcent3">
    <w:name w:val="Light List Accent 3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Jasnalistaakcent4">
    <w:name w:val="Light List Accent 4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Jasnalistaakcent5">
    <w:name w:val="Light List Accent 5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Jasnalistaakcent6">
    <w:name w:val="Light List Accent 6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Jasnasiatka">
    <w:name w:val="Light Grid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Jasnasiatkaakcent1">
    <w:name w:val="Light Grid Accent 1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Jasnasiatkaakcent2">
    <w:name w:val="Light Grid Accent 2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Jasnasiatkaakcent3">
    <w:name w:val="Light Grid Accent 3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Jasnasiatkaakcent4">
    <w:name w:val="Light Grid Accent 4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Jasnasiatkaakcent5">
    <w:name w:val="Light Grid Accent 5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Jasnasiatkaakcent6">
    <w:name w:val="Light Grid Accent 6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redniecieniowanie1">
    <w:name w:val="Medium Shading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1">
    <w:name w:val="Medium Shading 1 Accent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2">
    <w:name w:val="Medium Shading 1 Accent 2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3">
    <w:name w:val="Medium Shading 1 Accent 3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4">
    <w:name w:val="Medium Shading 1 Accent 4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5">
    <w:name w:val="Medium Shading 1 Accent 5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6">
    <w:name w:val="Medium Shading 1 Accent 6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2">
    <w:name w:val="Medium Shading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1">
    <w:name w:val="Medium Shading 2 Accent 1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2">
    <w:name w:val="Medium Shading 2 Accent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3">
    <w:name w:val="Medium Shading 2 Accent 3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4">
    <w:name w:val="Medium Shading 2 Accent 4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5">
    <w:name w:val="Medium Shading 2 Accent 5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6">
    <w:name w:val="Medium Shading 2 Accent 6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alista1">
    <w:name w:val="Medium Lis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rednialista1akcent1">
    <w:name w:val="Medium List 1 Accen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rednialista1akcent2">
    <w:name w:val="Medium List 1 Accent 2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rednialista1akcent3">
    <w:name w:val="Medium List 1 Accent 3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rednialista1akcent4">
    <w:name w:val="Medium List 1 Accent 4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rednialista1akcent5">
    <w:name w:val="Medium List 1 Accent 5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rednialista1akcent6">
    <w:name w:val="Medium List 1 Accent 6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rednialista2">
    <w:name w:val="Medium Lis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1">
    <w:name w:val="Medium List 2 Accent 1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2">
    <w:name w:val="Medium List 2 Accen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3">
    <w:name w:val="Medium List 2 Accent 3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4">
    <w:name w:val="Medium List 2 Accent 4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5">
    <w:name w:val="Medium List 2 Accent 5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6">
    <w:name w:val="Medium List 2 Accent 6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siatka1">
    <w:name w:val="Medium Grid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redniasiatka1akcent1">
    <w:name w:val="Medium Grid 1 Accent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redniasiatka1akcent2">
    <w:name w:val="Medium Grid 1 Accent 2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redniasiatka1akcent3">
    <w:name w:val="Medium Grid 1 Accent 3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redniasiatka1akcent4">
    <w:name w:val="Medium Grid 1 Accent 4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redniasiatka1akcent5">
    <w:name w:val="Medium Grid 1 Accent 5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redniasiatka1akcent6">
    <w:name w:val="Medium Grid 1 Accent 6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redniasiatka2">
    <w:name w:val="Medium Grid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1">
    <w:name w:val="Medium Grid 2 Accent 1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2">
    <w:name w:val="Medium Grid 2 Accent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3">
    <w:name w:val="Medium Grid 2 Accent 3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4">
    <w:name w:val="Medium Grid 2 Accent 4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5">
    <w:name w:val="Medium Grid 2 Accent 5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6">
    <w:name w:val="Medium Grid 2 Accent 6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3">
    <w:name w:val="Medium Grid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redniasiatka3akcent1">
    <w:name w:val="Medium Grid 3 Accent 1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redniasiatka3akcent2">
    <w:name w:val="Medium Grid 3 Accent 2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redniasiatka3akcent3">
    <w:name w:val="Medium Grid 3 Accent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redniasiatka3akcent4">
    <w:name w:val="Medium Grid 3 Accent 4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redniasiatka3akcent5">
    <w:name w:val="Medium Grid 3 Accent 5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redniasiatka3akcent6">
    <w:name w:val="Medium Grid 3 Accent 6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Ciemnalista">
    <w:name w:val="Dark List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Ciemnalista2akcent1">
    <w:name w:val="Dark List Accent 1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Ciemnalistaakcent2">
    <w:name w:val="Dark List Accent 2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Ciemnalistaakcent3">
    <w:name w:val="Dark List Accent 3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Ciemnalistaakcent4">
    <w:name w:val="Dark List Accent 4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Ciemnalistaakcent5">
    <w:name w:val="Dark List Accent 5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Ciemnalistaakcent6">
    <w:name w:val="Dark List Accent 6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Kolorowecieniowanie">
    <w:name w:val="Colorful Shading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1">
    <w:name w:val="Colorful Shading Accent 1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2">
    <w:name w:val="Colorful Shading Accent 2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3">
    <w:name w:val="Colorful Shading Accent 3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ecieniowanieakcent4">
    <w:name w:val="Colorful Shading Accent 4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5">
    <w:name w:val="Colorful Shading Accent 5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6">
    <w:name w:val="Colorful Shading Accent 6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alista">
    <w:name w:val="Colorful List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Kolorowalistaakcent1">
    <w:name w:val="Colorful List Accent 1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Kolorowalistaakcent2">
    <w:name w:val="Colorful List Accent 2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Kolorowalistaakcent3">
    <w:name w:val="Colorful List Accent 3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Kolorowalistaakcent4">
    <w:name w:val="Colorful List Accent 4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Kolorowalistaakcent5">
    <w:name w:val="Colorful List Accent 5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Kolorowalistaakcent6">
    <w:name w:val="Colorful List Accent 6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Kolorowasiatka">
    <w:name w:val="Colorful Grid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Kolorowasiatkaakcent1">
    <w:name w:val="Colorful Grid Accent 1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Kolorowasiatkaakcent2">
    <w:name w:val="Colorful Grid Accent 2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Kolorowasiatkaakcent3">
    <w:name w:val="Colorful Grid Accent 3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asiatkaakcent4">
    <w:name w:val="Colorful Grid Accent 4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Kolorowasiatkaakcent5">
    <w:name w:val="Colorful Grid Accent 5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Kolorowasiatkaakcent6">
    <w:name w:val="Colorful Grid Accent 6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332</Words>
  <Characters>1997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2325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Piotr Mieczkowski</cp:lastModifiedBy>
  <cp:revision>2</cp:revision>
  <dcterms:created xsi:type="dcterms:W3CDTF">2013-12-23T23:15:00Z</dcterms:created>
  <dcterms:modified xsi:type="dcterms:W3CDTF">2025-12-01T04:47:00Z</dcterms:modified>
  <cp:category/>
</cp:coreProperties>
</file>